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30B" w:rsidRDefault="009B4A1C" w:rsidP="00643A94">
      <w:pPr>
        <w:pStyle w:val="SenderAddress"/>
      </w:pPr>
      <w:bookmarkStart w:id="0" w:name="_GoBack"/>
      <w:r>
        <w:t>Bloomsburg University</w:t>
      </w:r>
    </w:p>
    <w:bookmarkEnd w:id="0"/>
    <w:p w:rsidR="00FD5F91" w:rsidRPr="009B4A1C" w:rsidRDefault="009B4A1C" w:rsidP="00643A94">
      <w:pPr>
        <w:pStyle w:val="SenderAddress"/>
      </w:pPr>
      <w:r w:rsidRPr="009B4A1C">
        <w:rPr>
          <w:color w:val="212121"/>
          <w:shd w:val="clear" w:color="auto" w:fill="FFFFFF"/>
        </w:rPr>
        <w:t>400 E 2nd St, Bloomsburg</w:t>
      </w:r>
    </w:p>
    <w:p w:rsidR="00FD5F91" w:rsidRDefault="009B4A1C" w:rsidP="00643A94">
      <w:pPr>
        <w:pStyle w:val="SenderAddress"/>
      </w:pPr>
      <w:r>
        <w:t>Bloomsburg, PA 17815</w:t>
      </w:r>
    </w:p>
    <w:p w:rsidR="00BD0BBB" w:rsidRPr="00BD0BBB" w:rsidRDefault="007F303E" w:rsidP="00BD0BBB">
      <w:pPr>
        <w:pStyle w:val="Date"/>
      </w:pPr>
      <w:r>
        <w:fldChar w:fldCharType="begin"/>
      </w:r>
      <w:r>
        <w:instrText>CREATEDATE  \@</w:instrText>
      </w:r>
      <w:r w:rsidR="009321DF">
        <w:instrText xml:space="preserve"> "MMMM d, yyyy"  \* MERGEFORMAT</w:instrText>
      </w:r>
      <w:r>
        <w:fldChar w:fldCharType="separate"/>
      </w:r>
      <w:r w:rsidR="009B4A1C">
        <w:rPr>
          <w:noProof/>
        </w:rPr>
        <w:t>October 27, 2013</w:t>
      </w:r>
      <w:r>
        <w:fldChar w:fldCharType="end"/>
      </w:r>
    </w:p>
    <w:p w:rsidR="00FD5F91" w:rsidRDefault="009B4A1C" w:rsidP="00FD5F91">
      <w:pPr>
        <w:pStyle w:val="RecipientAddress"/>
      </w:pPr>
      <w:r>
        <w:t>To Students,</w:t>
      </w:r>
    </w:p>
    <w:p w:rsidR="00FD5F91" w:rsidRDefault="009B4A1C" w:rsidP="00FD5F91">
      <w:pPr>
        <w:pStyle w:val="RecipientAddress"/>
      </w:pPr>
      <w:r>
        <w:t>Drinking in College:</w:t>
      </w:r>
    </w:p>
    <w:p w:rsidR="00D27A70" w:rsidRDefault="00D27A70" w:rsidP="00852CDA">
      <w:pPr>
        <w:pStyle w:val="Salutation"/>
      </w:pPr>
      <w:r>
        <w:t>Dear</w:t>
      </w:r>
      <w:r w:rsidRPr="00C87022">
        <w:t xml:space="preserve"> </w:t>
      </w:r>
      <w:r w:rsidR="009B4A1C">
        <w:t>Students</w:t>
      </w:r>
      <w:r>
        <w:t>:</w:t>
      </w:r>
    </w:p>
    <w:p w:rsidR="004D0A80" w:rsidRDefault="009B4A1C" w:rsidP="004D0A80">
      <w:pPr>
        <w:pStyle w:val="BodyText"/>
      </w:pPr>
      <w:r>
        <w:t>This letter is meant to inform you about drinking alcohol, which is not uncommon to come across at a college.</w:t>
      </w:r>
    </w:p>
    <w:p w:rsidR="009B4A1C" w:rsidRDefault="004745D5" w:rsidP="004D0A80">
      <w:pPr>
        <w:pStyle w:val="BodyText"/>
      </w:pPr>
      <w:r>
        <w:rPr>
          <w:noProof/>
        </w:rPr>
        <w:drawing>
          <wp:inline distT="0" distB="0" distL="0" distR="0" wp14:anchorId="266CA8F0" wp14:editId="3199BFDA">
            <wp:extent cx="4521835" cy="2350135"/>
            <wp:effectExtent l="0" t="0" r="0" b="0"/>
            <wp:docPr id="1" name="Picture 1" descr="http://cdn.shopify.com/s/files/1/0152/1201/files/BAC_chart_grande.jp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shopify.com/s/files/1/0152/1201/files/BAC_chart_grande.jpg?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1835" cy="2350135"/>
                    </a:xfrm>
                    <a:prstGeom prst="rect">
                      <a:avLst/>
                    </a:prstGeom>
                    <a:noFill/>
                    <a:ln>
                      <a:noFill/>
                    </a:ln>
                  </pic:spPr>
                </pic:pic>
              </a:graphicData>
            </a:graphic>
          </wp:inline>
        </w:drawing>
      </w:r>
    </w:p>
    <w:p w:rsidR="009B4A1C" w:rsidRDefault="009B4A1C" w:rsidP="009B4A1C">
      <w:pPr>
        <w:pStyle w:val="Closing"/>
      </w:pPr>
      <w:r>
        <w:t xml:space="preserve">The chart above shows the affects drinking has on both males and females. As little as 2 drinks could prevent a person of age the legal right to drive. We know there is no way that we can stop incoming students of their decisions they make while attending our university. However, it is our job to inform you of the potential risks you may encounter. </w:t>
      </w:r>
      <w:r w:rsidR="004745D5">
        <w:t>Alcohol not only affects you while drinking it, but as a result it could affect your grades and ability to perform academically the next day. We hope you think twice about your decisions while at this university and are very excited to have you become a part of the husky pack!</w:t>
      </w:r>
    </w:p>
    <w:p w:rsidR="004745D5" w:rsidRDefault="004745D5" w:rsidP="009B4A1C">
      <w:pPr>
        <w:pStyle w:val="Closing"/>
      </w:pPr>
      <w:r>
        <w:t>Sincerely,</w:t>
      </w:r>
    </w:p>
    <w:p w:rsidR="004D0A80" w:rsidRPr="004745D5" w:rsidRDefault="009B4A1C" w:rsidP="004745D5">
      <w:pPr>
        <w:pStyle w:val="Closing"/>
      </w:pPr>
      <w:r>
        <w:t>Bloomsburg Universit</w:t>
      </w:r>
      <w:r w:rsidR="004745D5">
        <w:t>y</w:t>
      </w:r>
    </w:p>
    <w:sectPr w:rsidR="004D0A80" w:rsidRPr="004745D5" w:rsidSect="001223A6">
      <w:headerReference w:type="default" r:id="rId10"/>
      <w:pgSz w:w="12240" w:h="15840" w:code="1"/>
      <w:pgMar w:top="1440" w:right="1800" w:bottom="1440" w:left="180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045" w:rsidRDefault="00F51045">
      <w:r>
        <w:separator/>
      </w:r>
    </w:p>
  </w:endnote>
  <w:endnote w:type="continuationSeparator" w:id="0">
    <w:p w:rsidR="00F51045" w:rsidRDefault="00F5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045" w:rsidRDefault="00F51045">
      <w:r>
        <w:separator/>
      </w:r>
    </w:p>
  </w:footnote>
  <w:footnote w:type="continuationSeparator" w:id="0">
    <w:p w:rsidR="00F51045" w:rsidRDefault="00F51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41B" w:rsidRPr="000B7DA8" w:rsidRDefault="002F341B" w:rsidP="000B7DA8">
    <w:pPr>
      <w:pStyle w:val="Header"/>
    </w:pPr>
    <w:r w:rsidRPr="000B7DA8">
      <w:fldChar w:fldCharType="begin"/>
    </w:r>
    <w:r w:rsidRPr="000B7DA8">
      <w:instrText>MACROBUTTON DoFieldClick [Recipient Name]</w:instrText>
    </w:r>
    <w:r w:rsidRPr="000B7DA8">
      <w:fldChar w:fldCharType="end"/>
    </w:r>
    <w:r>
      <w:br/>
    </w:r>
    <w:r w:rsidRPr="000B7DA8">
      <w:fldChar w:fldCharType="begin"/>
    </w:r>
    <w:r w:rsidRPr="000B7DA8">
      <w:instrText>CREATEDATE  \@ "MMMM d, yyyy"  \* MERGEFORMAT</w:instrText>
    </w:r>
    <w:r w:rsidRPr="000B7DA8">
      <w:fldChar w:fldCharType="separate"/>
    </w:r>
    <w:r w:rsidR="009B4A1C">
      <w:rPr>
        <w:noProof/>
      </w:rPr>
      <w:t>October 27, 2013</w:t>
    </w:r>
    <w:r w:rsidRPr="000B7DA8">
      <w:fldChar w:fldCharType="end"/>
    </w:r>
    <w:r>
      <w:br/>
      <w:t xml:space="preserve">Page </w:t>
    </w:r>
    <w:r w:rsidRPr="000B7DA8">
      <w:rPr>
        <w:rStyle w:val="PageNumber"/>
      </w:rPr>
      <w:fldChar w:fldCharType="begin"/>
    </w:r>
    <w:r w:rsidRPr="000B7DA8">
      <w:rPr>
        <w:rStyle w:val="PageNumber"/>
      </w:rPr>
      <w:instrText>PAGE</w:instrText>
    </w:r>
    <w:r w:rsidRPr="000B7DA8">
      <w:rPr>
        <w:rStyle w:val="PageNumber"/>
      </w:rPr>
      <w:fldChar w:fldCharType="separate"/>
    </w:r>
    <w:r w:rsidR="004745D5">
      <w:rPr>
        <w:rStyle w:val="PageNumber"/>
        <w:noProof/>
      </w:rPr>
      <w:t>2</w:t>
    </w:r>
    <w:r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36E646"/>
    <w:lvl w:ilvl="0">
      <w:start w:val="1"/>
      <w:numFmt w:val="decimal"/>
      <w:lvlText w:val="%1."/>
      <w:lvlJc w:val="left"/>
      <w:pPr>
        <w:tabs>
          <w:tab w:val="num" w:pos="1800"/>
        </w:tabs>
        <w:ind w:left="1800" w:hanging="360"/>
      </w:pPr>
    </w:lvl>
  </w:abstractNum>
  <w:abstractNum w:abstractNumId="1">
    <w:nsid w:val="FFFFFF7D"/>
    <w:multiLevelType w:val="singleLevel"/>
    <w:tmpl w:val="682858B6"/>
    <w:lvl w:ilvl="0">
      <w:start w:val="1"/>
      <w:numFmt w:val="decimal"/>
      <w:lvlText w:val="%1."/>
      <w:lvlJc w:val="left"/>
      <w:pPr>
        <w:tabs>
          <w:tab w:val="num" w:pos="1440"/>
        </w:tabs>
        <w:ind w:left="1440" w:hanging="360"/>
      </w:pPr>
    </w:lvl>
  </w:abstractNum>
  <w:abstractNum w:abstractNumId="2">
    <w:nsid w:val="FFFFFF7E"/>
    <w:multiLevelType w:val="singleLevel"/>
    <w:tmpl w:val="E0525614"/>
    <w:lvl w:ilvl="0">
      <w:start w:val="1"/>
      <w:numFmt w:val="decimal"/>
      <w:lvlText w:val="%1."/>
      <w:lvlJc w:val="left"/>
      <w:pPr>
        <w:tabs>
          <w:tab w:val="num" w:pos="1080"/>
        </w:tabs>
        <w:ind w:left="1080" w:hanging="360"/>
      </w:pPr>
    </w:lvl>
  </w:abstractNum>
  <w:abstractNum w:abstractNumId="3">
    <w:nsid w:val="FFFFFF7F"/>
    <w:multiLevelType w:val="singleLevel"/>
    <w:tmpl w:val="0FF447DA"/>
    <w:lvl w:ilvl="0">
      <w:start w:val="1"/>
      <w:numFmt w:val="decimal"/>
      <w:lvlText w:val="%1."/>
      <w:lvlJc w:val="left"/>
      <w:pPr>
        <w:tabs>
          <w:tab w:val="num" w:pos="720"/>
        </w:tabs>
        <w:ind w:left="720" w:hanging="360"/>
      </w:pPr>
    </w:lvl>
  </w:abstractNum>
  <w:abstractNum w:abstractNumId="4">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0489D4"/>
    <w:lvl w:ilvl="0">
      <w:start w:val="1"/>
      <w:numFmt w:val="decimal"/>
      <w:lvlText w:val="%1."/>
      <w:lvlJc w:val="left"/>
      <w:pPr>
        <w:tabs>
          <w:tab w:val="num" w:pos="360"/>
        </w:tabs>
        <w:ind w:left="360" w:hanging="360"/>
      </w:pPr>
    </w:lvl>
  </w:abstractNum>
  <w:abstractNum w:abstractNumId="9">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A1C"/>
    <w:rsid w:val="000B7DA8"/>
    <w:rsid w:val="000F2F1D"/>
    <w:rsid w:val="001223A6"/>
    <w:rsid w:val="0013733D"/>
    <w:rsid w:val="00165240"/>
    <w:rsid w:val="001B0EB0"/>
    <w:rsid w:val="001C39C4"/>
    <w:rsid w:val="001C3B37"/>
    <w:rsid w:val="001D185A"/>
    <w:rsid w:val="00204EBD"/>
    <w:rsid w:val="00206580"/>
    <w:rsid w:val="0021430B"/>
    <w:rsid w:val="00255735"/>
    <w:rsid w:val="00267CC0"/>
    <w:rsid w:val="00272AE7"/>
    <w:rsid w:val="002F341B"/>
    <w:rsid w:val="00333A3F"/>
    <w:rsid w:val="00370731"/>
    <w:rsid w:val="003A65CF"/>
    <w:rsid w:val="004029BF"/>
    <w:rsid w:val="00422D2C"/>
    <w:rsid w:val="00452DEA"/>
    <w:rsid w:val="004745D5"/>
    <w:rsid w:val="004967C2"/>
    <w:rsid w:val="004B5B67"/>
    <w:rsid w:val="004D0A80"/>
    <w:rsid w:val="00517A98"/>
    <w:rsid w:val="00530AAD"/>
    <w:rsid w:val="00575B10"/>
    <w:rsid w:val="005B2344"/>
    <w:rsid w:val="005F4F00"/>
    <w:rsid w:val="0061751D"/>
    <w:rsid w:val="006308D8"/>
    <w:rsid w:val="00643A94"/>
    <w:rsid w:val="00650B2F"/>
    <w:rsid w:val="006A71FA"/>
    <w:rsid w:val="006F02C2"/>
    <w:rsid w:val="007334AD"/>
    <w:rsid w:val="007347D7"/>
    <w:rsid w:val="00744147"/>
    <w:rsid w:val="00767097"/>
    <w:rsid w:val="007834BF"/>
    <w:rsid w:val="007C2960"/>
    <w:rsid w:val="007D03C5"/>
    <w:rsid w:val="007F303E"/>
    <w:rsid w:val="00852CDA"/>
    <w:rsid w:val="00876FF3"/>
    <w:rsid w:val="008C0A78"/>
    <w:rsid w:val="009321DF"/>
    <w:rsid w:val="00956F81"/>
    <w:rsid w:val="00981E11"/>
    <w:rsid w:val="009A462A"/>
    <w:rsid w:val="009B4A1C"/>
    <w:rsid w:val="009F2F6E"/>
    <w:rsid w:val="009F34DD"/>
    <w:rsid w:val="00A46190"/>
    <w:rsid w:val="00AE27A5"/>
    <w:rsid w:val="00B15714"/>
    <w:rsid w:val="00B26817"/>
    <w:rsid w:val="00B540E3"/>
    <w:rsid w:val="00B76823"/>
    <w:rsid w:val="00BD0BBB"/>
    <w:rsid w:val="00C833FF"/>
    <w:rsid w:val="00C9682C"/>
    <w:rsid w:val="00CC2ADC"/>
    <w:rsid w:val="00CE2C65"/>
    <w:rsid w:val="00CF13D7"/>
    <w:rsid w:val="00D12684"/>
    <w:rsid w:val="00D27A70"/>
    <w:rsid w:val="00EA5EAF"/>
    <w:rsid w:val="00F07C74"/>
    <w:rsid w:val="00F51045"/>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684"/>
    <w:rPr>
      <w:sz w:val="24"/>
      <w:szCs w:val="24"/>
    </w:rPr>
  </w:style>
  <w:style w:type="paragraph" w:styleId="Heading1">
    <w:name w:val="heading 1"/>
    <w:basedOn w:val="Normal"/>
    <w:next w:val="Normal"/>
    <w:qFormat/>
    <w:rsid w:val="00D1268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684"/>
    <w:rPr>
      <w:sz w:val="24"/>
      <w:szCs w:val="24"/>
    </w:rPr>
  </w:style>
  <w:style w:type="paragraph" w:styleId="Heading1">
    <w:name w:val="heading 1"/>
    <w:basedOn w:val="Normal"/>
    <w:next w:val="Normal"/>
    <w:qFormat/>
    <w:rsid w:val="00D1268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Request%20for%20paid%20speaker%20at%20banqu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8A825-536F-40EC-B66D-46D5F071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Request for paid speaker at banquet</Template>
  <TotalTime>18</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McGraw-Hill</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cp:lastPrinted>2002-01-24T21:21:00Z</cp:lastPrinted>
  <dcterms:created xsi:type="dcterms:W3CDTF">2013-10-28T00:00:00Z</dcterms:created>
  <dcterms:modified xsi:type="dcterms:W3CDTF">2013-10-28T00:18:00Z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TC010184291033</vt:lpwstr>
  </property>
</Properties>
</file>